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12542706" name="18e5a050-8189-11f0-bfe0-25cf4c4153c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4852799" name="18e5a050-8189-11f0-bfe0-25cf4c4153c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66596172" name="1c730cd0-8189-11f0-89df-ff0c29dd924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2030313" name="1c730cd0-8189-11f0-89df-ff0c29dd924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2030059" name="1ee60140-818c-11f0-ba3c-2f5b33b17dd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8647060" name="1ee60140-818c-11f0-ba3c-2f5b33b17dd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6325030" name="2e32efa0-818c-11f0-a604-ffbfef83ad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4653052" name="2e32efa0-818c-11f0-a604-ffbfef83ad8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4909718" name="5a98ae20-818e-11f0-9dd5-5b199f79b7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3293924" name="5a98ae20-818e-11f0-9dd5-5b199f79b7a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45871576" name="731fd310-818e-11f0-8228-af92b3ffa00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2081487" name="731fd310-818e-11f0-8228-af92b3ffa00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Unterstand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Welleternit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592698" name="35609b10-8191-11f0-9219-27e137b9041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7671655" name="35609b10-8191-11f0-9219-27e137b9041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1616766" name="39339c10-8191-11f0-b53b-e53433df1b7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4192653" name="39339c10-8191-11f0-b53b-e53433df1b7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Gässli 65,703 Seon</w:t>
          </w:r>
        </w:p>
        <w:p>
          <w:pPr>
            <w:spacing w:before="0" w:after="0"/>
          </w:pPr>
          <w:r>
            <w:t>440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